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639"/>
      </w:tblGrid>
      <w:tr w:rsidR="00706164" w:rsidRPr="00787B20" w:rsidTr="008F2C29">
        <w:tc>
          <w:tcPr>
            <w:tcW w:w="9639" w:type="dxa"/>
          </w:tcPr>
          <w:p w:rsidR="00706164" w:rsidRPr="00787B20" w:rsidRDefault="00706164" w:rsidP="00706164">
            <w:pPr>
              <w:pStyle w:val="Nagwek3"/>
              <w:ind w:left="0"/>
              <w:rPr>
                <w:b/>
                <w:szCs w:val="24"/>
              </w:rPr>
            </w:pPr>
            <w:r w:rsidRPr="00262CAC">
              <w:rPr>
                <w:b/>
                <w:iCs/>
                <w:szCs w:val="24"/>
              </w:rPr>
              <w:t>CPE-II-</w:t>
            </w:r>
            <w:r w:rsidRPr="00262CAC">
              <w:rPr>
                <w:b/>
                <w:szCs w:val="24"/>
              </w:rPr>
              <w:t>261-</w:t>
            </w:r>
            <w:r w:rsidR="00D272CE">
              <w:rPr>
                <w:b/>
                <w:szCs w:val="24"/>
              </w:rPr>
              <w:t>02</w:t>
            </w:r>
            <w:r w:rsidR="00D272CE">
              <w:rPr>
                <w:b/>
                <w:iCs/>
                <w:szCs w:val="24"/>
              </w:rPr>
              <w:t>/MZ</w:t>
            </w:r>
            <w:r w:rsidRPr="00262CAC">
              <w:rPr>
                <w:b/>
                <w:iCs/>
                <w:szCs w:val="24"/>
              </w:rPr>
              <w:t>/</w:t>
            </w:r>
            <w:r w:rsidR="00262CAC" w:rsidRPr="00262CAC">
              <w:rPr>
                <w:b/>
                <w:iCs/>
                <w:szCs w:val="24"/>
              </w:rPr>
              <w:t>1</w:t>
            </w:r>
            <w:r w:rsidR="00FC256D">
              <w:rPr>
                <w:b/>
                <w:iCs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>ZAŁĄCZNIK NR</w:t>
            </w:r>
            <w:r>
              <w:rPr>
                <w:b/>
                <w:szCs w:val="24"/>
              </w:rPr>
              <w:t xml:space="preserve"> </w:t>
            </w:r>
            <w:r w:rsidR="00D272CE">
              <w:rPr>
                <w:b/>
                <w:szCs w:val="24"/>
              </w:rPr>
              <w:t>4</w:t>
            </w:r>
          </w:p>
          <w:p w:rsidR="00706164" w:rsidRPr="00787B20" w:rsidRDefault="00706164" w:rsidP="0018465F"/>
        </w:tc>
      </w:tr>
      <w:tr w:rsidR="00706164" w:rsidRPr="00DC6968" w:rsidTr="008F2C29">
        <w:tc>
          <w:tcPr>
            <w:tcW w:w="9639" w:type="dxa"/>
          </w:tcPr>
          <w:p w:rsidR="00706164" w:rsidRPr="00DC6968" w:rsidRDefault="00706164" w:rsidP="00706164">
            <w:pPr>
              <w:pStyle w:val="Nagwek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OŚWIADCZENIE UCZESTNIKA KONKURSU W ZAKRESIE UDOSTĘPNIENIA DANYCH OSOBOWYCH</w:t>
            </w:r>
          </w:p>
          <w:p w:rsidR="00706164" w:rsidRPr="00DC6968" w:rsidRDefault="00706164" w:rsidP="0018465F">
            <w:pPr>
              <w:jc w:val="center"/>
            </w:pPr>
          </w:p>
        </w:tc>
      </w:tr>
    </w:tbl>
    <w:p w:rsidR="006B7717" w:rsidRPr="0002381A" w:rsidRDefault="006B7717">
      <w:pPr>
        <w:tabs>
          <w:tab w:val="left" w:pos="5145"/>
        </w:tabs>
        <w:spacing w:line="276" w:lineRule="auto"/>
        <w:rPr>
          <w:b/>
          <w:sz w:val="24"/>
          <w:szCs w:val="24"/>
        </w:rPr>
      </w:pPr>
    </w:p>
    <w:p w:rsidR="006B7717" w:rsidRPr="0002381A" w:rsidRDefault="006B7717">
      <w:pPr>
        <w:spacing w:line="276" w:lineRule="auto"/>
        <w:jc w:val="right"/>
        <w:rPr>
          <w:b/>
          <w:bCs/>
          <w:iCs/>
          <w:sz w:val="24"/>
          <w:szCs w:val="24"/>
        </w:rPr>
      </w:pPr>
    </w:p>
    <w:p w:rsidR="006B7717" w:rsidRPr="007D7015" w:rsidRDefault="006B7717">
      <w:pPr>
        <w:spacing w:line="276" w:lineRule="auto"/>
        <w:jc w:val="both"/>
        <w:rPr>
          <w:b/>
          <w:sz w:val="24"/>
          <w:szCs w:val="24"/>
        </w:rPr>
      </w:pPr>
      <w:r w:rsidRPr="007D7015">
        <w:rPr>
          <w:b/>
          <w:sz w:val="24"/>
          <w:szCs w:val="24"/>
        </w:rPr>
        <w:t xml:space="preserve">Przystępując do udziału w </w:t>
      </w:r>
      <w:r w:rsidR="007D7015" w:rsidRPr="007D7015">
        <w:rPr>
          <w:b/>
          <w:sz w:val="24"/>
          <w:szCs w:val="24"/>
        </w:rPr>
        <w:t>konkursie na</w:t>
      </w:r>
      <w:r w:rsidR="00BF1DBB">
        <w:rPr>
          <w:b/>
          <w:sz w:val="24"/>
          <w:szCs w:val="24"/>
        </w:rPr>
        <w:t xml:space="preserve"> </w:t>
      </w:r>
      <w:r w:rsidR="00BF1DBB" w:rsidRPr="00BF1DBB">
        <w:rPr>
          <w:b/>
          <w:sz w:val="24"/>
          <w:szCs w:val="24"/>
        </w:rPr>
        <w:t>opracowanie projektu graficznego kwartalnego biuletynu „Innowacje bez Granic” oraz projektu graficznego wkładki tematycznej (insertu) do biuletynu</w:t>
      </w:r>
    </w:p>
    <w:p w:rsidR="006B7717" w:rsidRPr="0002381A" w:rsidRDefault="006B7717">
      <w:pPr>
        <w:spacing w:line="276" w:lineRule="auto"/>
        <w:jc w:val="both"/>
        <w:rPr>
          <w:b/>
          <w:sz w:val="24"/>
          <w:szCs w:val="24"/>
        </w:rPr>
      </w:pPr>
    </w:p>
    <w:p w:rsidR="006B7717" w:rsidRPr="0002381A" w:rsidRDefault="006B7717">
      <w:pPr>
        <w:spacing w:line="276" w:lineRule="auto"/>
        <w:jc w:val="both"/>
        <w:rPr>
          <w:b/>
          <w:sz w:val="24"/>
          <w:szCs w:val="24"/>
        </w:rPr>
      </w:pPr>
    </w:p>
    <w:p w:rsidR="006B7717" w:rsidRPr="0002381A" w:rsidRDefault="006B7717">
      <w:pPr>
        <w:spacing w:line="276" w:lineRule="auto"/>
        <w:rPr>
          <w:sz w:val="24"/>
          <w:szCs w:val="24"/>
        </w:rPr>
      </w:pPr>
      <w:r w:rsidRPr="0002381A">
        <w:rPr>
          <w:b/>
          <w:sz w:val="24"/>
          <w:szCs w:val="24"/>
        </w:rPr>
        <w:t>Nazwa / Imię i nazwisko</w:t>
      </w:r>
      <w:r w:rsidRPr="0002381A">
        <w:rPr>
          <w:sz w:val="24"/>
          <w:szCs w:val="24"/>
        </w:rPr>
        <w:t>: ……………………………………………………………………………</w:t>
      </w:r>
      <w:r w:rsidR="008F2C29">
        <w:rPr>
          <w:sz w:val="24"/>
          <w:szCs w:val="24"/>
        </w:rPr>
        <w:t>.</w:t>
      </w:r>
    </w:p>
    <w:p w:rsidR="006B7717" w:rsidRPr="0002381A" w:rsidRDefault="006B7717">
      <w:pPr>
        <w:spacing w:line="276" w:lineRule="auto"/>
        <w:rPr>
          <w:sz w:val="24"/>
          <w:szCs w:val="24"/>
        </w:rPr>
      </w:pPr>
    </w:p>
    <w:p w:rsidR="006B7717" w:rsidRPr="0002381A" w:rsidRDefault="006B7717">
      <w:pPr>
        <w:spacing w:line="276" w:lineRule="auto"/>
        <w:rPr>
          <w:sz w:val="24"/>
          <w:szCs w:val="24"/>
        </w:rPr>
      </w:pPr>
      <w:r w:rsidRPr="0002381A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6B7717" w:rsidRPr="0002381A" w:rsidRDefault="006B7717">
      <w:pPr>
        <w:spacing w:line="276" w:lineRule="auto"/>
        <w:rPr>
          <w:sz w:val="24"/>
          <w:szCs w:val="24"/>
        </w:rPr>
      </w:pPr>
    </w:p>
    <w:p w:rsidR="006B7717" w:rsidRDefault="006B7717">
      <w:pPr>
        <w:spacing w:line="276" w:lineRule="auto"/>
        <w:rPr>
          <w:sz w:val="24"/>
          <w:szCs w:val="24"/>
        </w:rPr>
      </w:pPr>
      <w:r w:rsidRPr="0002381A">
        <w:rPr>
          <w:b/>
          <w:sz w:val="24"/>
          <w:szCs w:val="24"/>
        </w:rPr>
        <w:t xml:space="preserve">Siedziba / Adres zamieszkania </w:t>
      </w:r>
      <w:r w:rsidRPr="0002381A">
        <w:rPr>
          <w:sz w:val="24"/>
          <w:szCs w:val="24"/>
        </w:rPr>
        <w:t>……………………………………………………………………...</w:t>
      </w:r>
    </w:p>
    <w:p w:rsidR="008F2C29" w:rsidRDefault="008F2C29">
      <w:pPr>
        <w:spacing w:line="276" w:lineRule="auto"/>
        <w:rPr>
          <w:sz w:val="24"/>
          <w:szCs w:val="24"/>
        </w:rPr>
      </w:pPr>
    </w:p>
    <w:p w:rsidR="008F2C29" w:rsidRPr="0002381A" w:rsidRDefault="008F2C29" w:rsidP="008F2C29">
      <w:pPr>
        <w:spacing w:line="276" w:lineRule="auto"/>
        <w:rPr>
          <w:sz w:val="24"/>
          <w:szCs w:val="24"/>
        </w:rPr>
      </w:pPr>
      <w:r w:rsidRPr="0002381A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6B7717" w:rsidRPr="0002381A" w:rsidRDefault="006B7717">
      <w:pPr>
        <w:pStyle w:val="WW-Tekstpodstawowy3"/>
        <w:spacing w:line="276" w:lineRule="auto"/>
        <w:rPr>
          <w:szCs w:val="24"/>
        </w:rPr>
      </w:pPr>
    </w:p>
    <w:p w:rsidR="00AD7E77" w:rsidRDefault="00AD7E77" w:rsidP="00AD7E77">
      <w:pPr>
        <w:spacing w:line="276" w:lineRule="auto"/>
        <w:jc w:val="both"/>
        <w:rPr>
          <w:sz w:val="24"/>
          <w:szCs w:val="24"/>
        </w:rPr>
      </w:pPr>
    </w:p>
    <w:p w:rsidR="00DE707F" w:rsidRDefault="00AD7E77" w:rsidP="00DE70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Ja(my) niżej podpisany(i) </w:t>
      </w:r>
      <w:r w:rsidR="006B7717" w:rsidRPr="0002381A">
        <w:rPr>
          <w:sz w:val="24"/>
          <w:szCs w:val="24"/>
        </w:rPr>
        <w:t>oświadczam(y), że</w:t>
      </w:r>
      <w:r w:rsidR="00DE707F">
        <w:rPr>
          <w:sz w:val="24"/>
          <w:szCs w:val="24"/>
        </w:rPr>
        <w:t>:</w:t>
      </w:r>
    </w:p>
    <w:p w:rsidR="00DE707F" w:rsidRDefault="00DE707F" w:rsidP="008F2C29">
      <w:pPr>
        <w:pStyle w:val="Akapitzlist"/>
        <w:numPr>
          <w:ilvl w:val="0"/>
          <w:numId w:val="44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DE707F">
        <w:rPr>
          <w:sz w:val="24"/>
          <w:szCs w:val="24"/>
        </w:rPr>
        <w:t xml:space="preserve">wyrażam(y) zgodę na przetwarzanie naszych danych osobowych przez Organizatora konkursu w celu przeprowadzenia konkursu, wyłonienia jego zwycięzców, ogłoszenia wyników, zgodnie z ustawą z dnia 29.08.1997 </w:t>
      </w:r>
      <w:r w:rsidR="00CF5699">
        <w:rPr>
          <w:sz w:val="24"/>
          <w:szCs w:val="24"/>
        </w:rPr>
        <w:t xml:space="preserve">r. </w:t>
      </w:r>
      <w:r w:rsidRPr="00DE707F">
        <w:rPr>
          <w:sz w:val="24"/>
          <w:szCs w:val="24"/>
        </w:rPr>
        <w:t>o ochronie danych osobowych (</w:t>
      </w:r>
      <w:r w:rsidR="00D272CE">
        <w:rPr>
          <w:sz w:val="24"/>
          <w:szCs w:val="24"/>
        </w:rPr>
        <w:t xml:space="preserve">tekst jednolity: </w:t>
      </w:r>
      <w:r w:rsidR="008F2C29">
        <w:rPr>
          <w:sz w:val="24"/>
          <w:szCs w:val="24"/>
        </w:rPr>
        <w:t>Dz.</w:t>
      </w:r>
      <w:r w:rsidR="00D272CE">
        <w:rPr>
          <w:sz w:val="24"/>
          <w:szCs w:val="24"/>
        </w:rPr>
        <w:t xml:space="preserve"> </w:t>
      </w:r>
      <w:r w:rsidR="008F2C29">
        <w:rPr>
          <w:sz w:val="24"/>
          <w:szCs w:val="24"/>
        </w:rPr>
        <w:t>U. z 20</w:t>
      </w:r>
      <w:r w:rsidR="00D272CE">
        <w:rPr>
          <w:sz w:val="24"/>
          <w:szCs w:val="24"/>
        </w:rPr>
        <w:t>14</w:t>
      </w:r>
      <w:r w:rsidR="008F2C29">
        <w:rPr>
          <w:sz w:val="24"/>
          <w:szCs w:val="24"/>
        </w:rPr>
        <w:t> </w:t>
      </w:r>
      <w:r w:rsidRPr="00DE707F">
        <w:rPr>
          <w:sz w:val="24"/>
          <w:szCs w:val="24"/>
        </w:rPr>
        <w:t xml:space="preserve">r., poz. </w:t>
      </w:r>
      <w:r w:rsidR="00D272CE">
        <w:rPr>
          <w:sz w:val="24"/>
          <w:szCs w:val="24"/>
        </w:rPr>
        <w:t>1182</w:t>
      </w:r>
      <w:r w:rsidRPr="00DE707F">
        <w:rPr>
          <w:sz w:val="24"/>
          <w:szCs w:val="24"/>
        </w:rPr>
        <w:t xml:space="preserve">, z </w:t>
      </w:r>
      <w:proofErr w:type="spellStart"/>
      <w:r w:rsidRPr="00DE707F">
        <w:rPr>
          <w:sz w:val="24"/>
          <w:szCs w:val="24"/>
        </w:rPr>
        <w:t>pó</w:t>
      </w:r>
      <w:r w:rsidR="008F2C29">
        <w:rPr>
          <w:sz w:val="24"/>
          <w:szCs w:val="24"/>
        </w:rPr>
        <w:t>źn</w:t>
      </w:r>
      <w:proofErr w:type="spellEnd"/>
      <w:r w:rsidRPr="00DE707F">
        <w:rPr>
          <w:sz w:val="24"/>
          <w:szCs w:val="24"/>
        </w:rPr>
        <w:t xml:space="preserve">. zm.). </w:t>
      </w:r>
    </w:p>
    <w:p w:rsidR="00DE707F" w:rsidRDefault="00DE707F" w:rsidP="008F2C29">
      <w:pPr>
        <w:pStyle w:val="Akapitzlist"/>
        <w:numPr>
          <w:ilvl w:val="0"/>
          <w:numId w:val="44"/>
        </w:numPr>
        <w:overflowPunct/>
        <w:spacing w:line="360" w:lineRule="auto"/>
        <w:ind w:left="426" w:hanging="426"/>
        <w:jc w:val="both"/>
        <w:textAlignment w:val="auto"/>
        <w:rPr>
          <w:sz w:val="24"/>
          <w:szCs w:val="24"/>
        </w:rPr>
      </w:pPr>
      <w:r w:rsidRPr="00DE707F">
        <w:rPr>
          <w:sz w:val="24"/>
          <w:szCs w:val="24"/>
        </w:rPr>
        <w:t>zostałem(</w:t>
      </w:r>
      <w:proofErr w:type="spellStart"/>
      <w:r w:rsidRPr="00DE707F">
        <w:rPr>
          <w:sz w:val="24"/>
          <w:szCs w:val="24"/>
        </w:rPr>
        <w:t>liśmy</w:t>
      </w:r>
      <w:proofErr w:type="spellEnd"/>
      <w:r w:rsidRPr="00DE707F">
        <w:rPr>
          <w:sz w:val="24"/>
          <w:szCs w:val="24"/>
        </w:rPr>
        <w:t>) poinformowany(i), że podanie moich danych osobowych jest dobrowolne, że przysługuje mi prawo wglądu do treści moich danych osobowych umieszczonych w</w:t>
      </w:r>
      <w:r>
        <w:rPr>
          <w:sz w:val="24"/>
          <w:szCs w:val="24"/>
        </w:rPr>
        <w:t xml:space="preserve"> </w:t>
      </w:r>
      <w:r w:rsidRPr="00DE707F">
        <w:rPr>
          <w:sz w:val="24"/>
          <w:szCs w:val="24"/>
        </w:rPr>
        <w:t>zbiorze oraz ich poprawiania, a także prawo żądania usunięcia moich danych osobowych ze zbioru.</w:t>
      </w:r>
    </w:p>
    <w:p w:rsidR="00DE707F" w:rsidRPr="00DE707F" w:rsidRDefault="00DE707F" w:rsidP="008F2C29">
      <w:pPr>
        <w:pStyle w:val="Akapitzlist"/>
        <w:numPr>
          <w:ilvl w:val="0"/>
          <w:numId w:val="44"/>
        </w:numPr>
        <w:overflowPunct/>
        <w:spacing w:line="360" w:lineRule="auto"/>
        <w:ind w:left="426" w:hanging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zostałem(</w:t>
      </w:r>
      <w:proofErr w:type="spellStart"/>
      <w:r>
        <w:rPr>
          <w:sz w:val="24"/>
          <w:szCs w:val="24"/>
        </w:rPr>
        <w:t>liśmy</w:t>
      </w:r>
      <w:proofErr w:type="spellEnd"/>
      <w:r>
        <w:rPr>
          <w:sz w:val="24"/>
          <w:szCs w:val="24"/>
        </w:rPr>
        <w:t>) poinformowany(i), iż a</w:t>
      </w:r>
      <w:r w:rsidRPr="00DE707F">
        <w:rPr>
          <w:sz w:val="24"/>
          <w:szCs w:val="24"/>
        </w:rPr>
        <w:t xml:space="preserve">dministratorem danych jest </w:t>
      </w:r>
      <w:r>
        <w:rPr>
          <w:sz w:val="24"/>
          <w:szCs w:val="24"/>
        </w:rPr>
        <w:t>Centrum Projektów Europejskich, ul. Domaniewska 39A, 02-672 Warszawa</w:t>
      </w:r>
      <w:r w:rsidRPr="00DE707F">
        <w:rPr>
          <w:sz w:val="24"/>
          <w:szCs w:val="24"/>
        </w:rPr>
        <w:t>.</w:t>
      </w:r>
    </w:p>
    <w:p w:rsidR="00DE707F" w:rsidRDefault="00DE707F">
      <w:pPr>
        <w:spacing w:line="276" w:lineRule="auto"/>
        <w:jc w:val="both"/>
        <w:rPr>
          <w:sz w:val="24"/>
          <w:szCs w:val="24"/>
        </w:rPr>
      </w:pPr>
    </w:p>
    <w:p w:rsidR="00DE707F" w:rsidRPr="0002381A" w:rsidRDefault="00DE707F">
      <w:pPr>
        <w:spacing w:line="276" w:lineRule="auto"/>
        <w:jc w:val="both"/>
        <w:rPr>
          <w:sz w:val="24"/>
          <w:szCs w:val="24"/>
        </w:rPr>
      </w:pPr>
    </w:p>
    <w:p w:rsidR="00706164" w:rsidRPr="00DC6968" w:rsidRDefault="008F2C29" w:rsidP="0070616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06164" w:rsidRPr="00DC6968">
        <w:rPr>
          <w:sz w:val="24"/>
          <w:szCs w:val="24"/>
        </w:rPr>
        <w:t>................................., dn. ..................... 20</w:t>
      </w:r>
      <w:r w:rsidR="00706164">
        <w:rPr>
          <w:sz w:val="24"/>
          <w:szCs w:val="24"/>
        </w:rPr>
        <w:t>1</w:t>
      </w:r>
      <w:r w:rsidR="0090477E">
        <w:rPr>
          <w:sz w:val="24"/>
          <w:szCs w:val="24"/>
        </w:rPr>
        <w:t>5</w:t>
      </w:r>
      <w:r w:rsidR="00706164">
        <w:rPr>
          <w:sz w:val="24"/>
          <w:szCs w:val="24"/>
        </w:rPr>
        <w:t xml:space="preserve"> </w:t>
      </w:r>
      <w:r w:rsidR="00706164" w:rsidRPr="00DC6968">
        <w:rPr>
          <w:sz w:val="24"/>
          <w:szCs w:val="24"/>
        </w:rPr>
        <w:t xml:space="preserve">r.             </w:t>
      </w:r>
      <w:r>
        <w:rPr>
          <w:sz w:val="24"/>
          <w:szCs w:val="24"/>
        </w:rPr>
        <w:t xml:space="preserve">           </w:t>
      </w:r>
      <w:r w:rsidR="00706164" w:rsidRPr="00DC6968">
        <w:rPr>
          <w:sz w:val="24"/>
          <w:szCs w:val="24"/>
        </w:rPr>
        <w:t>.......</w:t>
      </w:r>
      <w:r w:rsidR="00706164">
        <w:rPr>
          <w:sz w:val="24"/>
          <w:szCs w:val="24"/>
        </w:rPr>
        <w:t>..............................</w:t>
      </w:r>
      <w:r w:rsidR="00706164" w:rsidRPr="00DC6968">
        <w:rPr>
          <w:sz w:val="24"/>
          <w:szCs w:val="24"/>
        </w:rPr>
        <w:t>..................</w:t>
      </w:r>
    </w:p>
    <w:p w:rsidR="006B7717" w:rsidRPr="0002381A" w:rsidRDefault="00706164" w:rsidP="00706164">
      <w:pPr>
        <w:spacing w:line="276" w:lineRule="auto"/>
        <w:jc w:val="right"/>
        <w:rPr>
          <w:sz w:val="18"/>
          <w:szCs w:val="18"/>
        </w:r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6B7717" w:rsidRPr="0002381A" w:rsidRDefault="006B7717">
      <w:pPr>
        <w:spacing w:line="276" w:lineRule="auto"/>
        <w:jc w:val="both"/>
        <w:rPr>
          <w:sz w:val="24"/>
          <w:szCs w:val="24"/>
        </w:rPr>
      </w:pPr>
    </w:p>
    <w:p w:rsidR="006B7717" w:rsidRDefault="006B7717">
      <w:pPr>
        <w:spacing w:line="276" w:lineRule="auto"/>
        <w:ind w:right="-18"/>
        <w:rPr>
          <w:sz w:val="24"/>
          <w:szCs w:val="24"/>
        </w:rPr>
      </w:pPr>
    </w:p>
    <w:p w:rsidR="006B7717" w:rsidRPr="0002381A" w:rsidRDefault="006B7717">
      <w:pPr>
        <w:spacing w:line="276" w:lineRule="auto"/>
        <w:ind w:right="-18"/>
        <w:rPr>
          <w:sz w:val="24"/>
          <w:szCs w:val="24"/>
        </w:rPr>
      </w:pPr>
    </w:p>
    <w:p w:rsidR="006B7717" w:rsidRPr="00BB0CA3" w:rsidRDefault="006B7717" w:rsidP="007D795D">
      <w:pPr>
        <w:pStyle w:val="NormalnyWeb"/>
        <w:spacing w:line="276" w:lineRule="auto"/>
      </w:pPr>
    </w:p>
    <w:sectPr w:rsidR="006B7717" w:rsidRPr="00BB0CA3" w:rsidSect="001037B6">
      <w:footerReference w:type="even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B6D" w:rsidRDefault="00863B6D">
      <w:r>
        <w:separator/>
      </w:r>
    </w:p>
  </w:endnote>
  <w:endnote w:type="continuationSeparator" w:id="0">
    <w:p w:rsidR="00863B6D" w:rsidRDefault="00863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17" w:rsidRDefault="00E515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77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7717" w:rsidRDefault="006B771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17" w:rsidRDefault="00351C94" w:rsidP="00351C94">
    <w:pPr>
      <w:pStyle w:val="Stopka"/>
      <w:tabs>
        <w:tab w:val="left" w:pos="2934"/>
      </w:tabs>
      <w:ind w:right="360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B6D" w:rsidRDefault="00863B6D">
      <w:r>
        <w:separator/>
      </w:r>
    </w:p>
  </w:footnote>
  <w:footnote w:type="continuationSeparator" w:id="0">
    <w:p w:rsidR="00863B6D" w:rsidRDefault="00863B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/>
      </w:rPr>
    </w:lvl>
  </w:abstractNum>
  <w:abstractNum w:abstractNumId="1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C"/>
    <w:multiLevelType w:val="multilevel"/>
    <w:tmpl w:val="0000000C"/>
    <w:name w:val="WW8Num14"/>
    <w:lvl w:ilvl="0">
      <w:start w:val="7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Symbol" w:hAnsi="Symbol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ascii="Symbol" w:hAnsi="Symbol"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12"/>
    <w:multiLevelType w:val="multilevel"/>
    <w:tmpl w:val="00000012"/>
    <w:name w:val="WW8Num20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47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4">
    <w:nsid w:val="00000015"/>
    <w:multiLevelType w:val="multilevel"/>
    <w:tmpl w:val="00000015"/>
    <w:name w:val="WW8Num2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5">
    <w:nsid w:val="0000001E"/>
    <w:multiLevelType w:val="multilevel"/>
    <w:tmpl w:val="0000001E"/>
    <w:name w:val="WW8Num33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9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cs="Times New Roman"/>
      </w:rPr>
    </w:lvl>
  </w:abstractNum>
  <w:abstractNum w:abstractNumId="6">
    <w:nsid w:val="011B0479"/>
    <w:multiLevelType w:val="hybridMultilevel"/>
    <w:tmpl w:val="D570D2BE"/>
    <w:lvl w:ilvl="0" w:tplc="26AE2AE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1B6489B"/>
    <w:multiLevelType w:val="multilevel"/>
    <w:tmpl w:val="CF8018C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03A20804"/>
    <w:multiLevelType w:val="hybridMultilevel"/>
    <w:tmpl w:val="D69A6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49F01A3"/>
    <w:multiLevelType w:val="multilevel"/>
    <w:tmpl w:val="C6D6878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5E95DFB"/>
    <w:multiLevelType w:val="multilevel"/>
    <w:tmpl w:val="AD307BB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1">
    <w:nsid w:val="079A59C0"/>
    <w:multiLevelType w:val="multilevel"/>
    <w:tmpl w:val="956E1DB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02B651D"/>
    <w:multiLevelType w:val="multilevel"/>
    <w:tmpl w:val="6E5A0F5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10705EC5"/>
    <w:multiLevelType w:val="hybridMultilevel"/>
    <w:tmpl w:val="EF0E6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1077200"/>
    <w:multiLevelType w:val="hybridMultilevel"/>
    <w:tmpl w:val="F8D0C896"/>
    <w:lvl w:ilvl="0" w:tplc="FFFFFFFF">
      <w:start w:val="2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165726C"/>
    <w:multiLevelType w:val="hybridMultilevel"/>
    <w:tmpl w:val="392C9508"/>
    <w:lvl w:ilvl="0" w:tplc="F384A5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8B2CB3"/>
    <w:multiLevelType w:val="hybridMultilevel"/>
    <w:tmpl w:val="E9DAEF40"/>
    <w:lvl w:ilvl="0" w:tplc="262E2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3CC292D"/>
    <w:multiLevelType w:val="multilevel"/>
    <w:tmpl w:val="A2CACCD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163764FA"/>
    <w:multiLevelType w:val="hybridMultilevel"/>
    <w:tmpl w:val="0270C3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BA65D6E"/>
    <w:multiLevelType w:val="multilevel"/>
    <w:tmpl w:val="EDBAA77E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>
    <w:nsid w:val="22EA20EC"/>
    <w:multiLevelType w:val="multilevel"/>
    <w:tmpl w:val="8DD216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261B0146"/>
    <w:multiLevelType w:val="hybridMultilevel"/>
    <w:tmpl w:val="33302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004DD3"/>
    <w:multiLevelType w:val="hybridMultilevel"/>
    <w:tmpl w:val="4E2C828C"/>
    <w:lvl w:ilvl="0" w:tplc="E878D8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B97A36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2AA65D20"/>
    <w:multiLevelType w:val="multilevel"/>
    <w:tmpl w:val="9E28EB92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  <w:i w:val="0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24">
    <w:nsid w:val="2CF44AB2"/>
    <w:multiLevelType w:val="hybridMultilevel"/>
    <w:tmpl w:val="1486B564"/>
    <w:lvl w:ilvl="0" w:tplc="5F6AD0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E570263"/>
    <w:multiLevelType w:val="hybridMultilevel"/>
    <w:tmpl w:val="639A7772"/>
    <w:lvl w:ilvl="0" w:tplc="1534A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E7E45D8"/>
    <w:multiLevelType w:val="multilevel"/>
    <w:tmpl w:val="4F7813D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341C54B9"/>
    <w:multiLevelType w:val="multilevel"/>
    <w:tmpl w:val="2272E4A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34247BE6"/>
    <w:multiLevelType w:val="hybridMultilevel"/>
    <w:tmpl w:val="8C3E95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A6072"/>
    <w:multiLevelType w:val="multilevel"/>
    <w:tmpl w:val="7E2E11B8"/>
    <w:lvl w:ilvl="0">
      <w:start w:val="18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401F1B53"/>
    <w:multiLevelType w:val="hybridMultilevel"/>
    <w:tmpl w:val="3F9ED9F4"/>
    <w:lvl w:ilvl="0" w:tplc="E4648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1">
    <w:nsid w:val="48704380"/>
    <w:multiLevelType w:val="multilevel"/>
    <w:tmpl w:val="D27C8CF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4FD96E02"/>
    <w:multiLevelType w:val="multilevel"/>
    <w:tmpl w:val="6B14564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50D3773A"/>
    <w:multiLevelType w:val="multilevel"/>
    <w:tmpl w:val="9DD21528"/>
    <w:lvl w:ilvl="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4">
    <w:nsid w:val="51311047"/>
    <w:multiLevelType w:val="hybridMultilevel"/>
    <w:tmpl w:val="1F6275BE"/>
    <w:lvl w:ilvl="0" w:tplc="6E508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2722382"/>
    <w:multiLevelType w:val="hybridMultilevel"/>
    <w:tmpl w:val="D1BE1D22"/>
    <w:lvl w:ilvl="0" w:tplc="E34C8E0C">
      <w:start w:val="1"/>
      <w:numFmt w:val="decimal"/>
      <w:lvlText w:val="%1)"/>
      <w:lvlJc w:val="left"/>
      <w:pPr>
        <w:ind w:left="86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36">
    <w:nsid w:val="546A367B"/>
    <w:multiLevelType w:val="hybridMultilevel"/>
    <w:tmpl w:val="E82C8D10"/>
    <w:lvl w:ilvl="0" w:tplc="4B986D10">
      <w:start w:val="1"/>
      <w:numFmt w:val="lowerLetter"/>
      <w:lvlText w:val="%1)"/>
      <w:lvlJc w:val="left"/>
      <w:pPr>
        <w:ind w:left="76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D1F32BB"/>
    <w:multiLevelType w:val="hybridMultilevel"/>
    <w:tmpl w:val="1EE2417A"/>
    <w:lvl w:ilvl="0" w:tplc="7B5E26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3B03E8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64182A"/>
    <w:multiLevelType w:val="multilevel"/>
    <w:tmpl w:val="6E702158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9">
    <w:nsid w:val="649B6DC1"/>
    <w:multiLevelType w:val="hybridMultilevel"/>
    <w:tmpl w:val="BCB05436"/>
    <w:lvl w:ilvl="0" w:tplc="AECEB190">
      <w:start w:val="5"/>
      <w:numFmt w:val="bullet"/>
      <w:lvlText w:val="-"/>
      <w:lvlJc w:val="left"/>
      <w:pPr>
        <w:ind w:left="10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60F0E00"/>
    <w:multiLevelType w:val="hybridMultilevel"/>
    <w:tmpl w:val="B1C2F652"/>
    <w:lvl w:ilvl="0" w:tplc="4DA41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C88635A4">
      <w:start w:val="1"/>
      <w:numFmt w:val="decimal"/>
      <w:lvlText w:val="%4)"/>
      <w:lvlJc w:val="left"/>
      <w:pPr>
        <w:tabs>
          <w:tab w:val="num" w:pos="2685"/>
        </w:tabs>
        <w:ind w:left="2685" w:hanging="705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1">
    <w:nsid w:val="693D16C7"/>
    <w:multiLevelType w:val="multilevel"/>
    <w:tmpl w:val="D032C8F6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6D424E4D"/>
    <w:multiLevelType w:val="hybridMultilevel"/>
    <w:tmpl w:val="867CE338"/>
    <w:lvl w:ilvl="0" w:tplc="65C8230E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3">
    <w:nsid w:val="7259140A"/>
    <w:multiLevelType w:val="hybridMultilevel"/>
    <w:tmpl w:val="E168E6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A07315"/>
    <w:multiLevelType w:val="hybridMultilevel"/>
    <w:tmpl w:val="4E241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E5648D"/>
    <w:multiLevelType w:val="multilevel"/>
    <w:tmpl w:val="A94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22"/>
  </w:num>
  <w:num w:numId="5">
    <w:abstractNumId w:val="37"/>
  </w:num>
  <w:num w:numId="6">
    <w:abstractNumId w:val="42"/>
  </w:num>
  <w:num w:numId="7">
    <w:abstractNumId w:val="33"/>
  </w:num>
  <w:num w:numId="8">
    <w:abstractNumId w:val="10"/>
  </w:num>
  <w:num w:numId="9">
    <w:abstractNumId w:val="36"/>
  </w:num>
  <w:num w:numId="10">
    <w:abstractNumId w:val="35"/>
  </w:num>
  <w:num w:numId="11">
    <w:abstractNumId w:val="15"/>
  </w:num>
  <w:num w:numId="12">
    <w:abstractNumId w:val="18"/>
  </w:num>
  <w:num w:numId="13">
    <w:abstractNumId w:val="25"/>
  </w:num>
  <w:num w:numId="14">
    <w:abstractNumId w:val="39"/>
  </w:num>
  <w:num w:numId="15">
    <w:abstractNumId w:val="31"/>
  </w:num>
  <w:num w:numId="16">
    <w:abstractNumId w:val="29"/>
  </w:num>
  <w:num w:numId="17">
    <w:abstractNumId w:val="26"/>
  </w:num>
  <w:num w:numId="18">
    <w:abstractNumId w:val="17"/>
  </w:num>
  <w:num w:numId="19">
    <w:abstractNumId w:val="43"/>
  </w:num>
  <w:num w:numId="20">
    <w:abstractNumId w:val="28"/>
  </w:num>
  <w:num w:numId="21">
    <w:abstractNumId w:val="12"/>
  </w:num>
  <w:num w:numId="22">
    <w:abstractNumId w:val="23"/>
  </w:num>
  <w:num w:numId="23">
    <w:abstractNumId w:val="8"/>
  </w:num>
  <w:num w:numId="24">
    <w:abstractNumId w:val="24"/>
  </w:num>
  <w:num w:numId="25">
    <w:abstractNumId w:val="19"/>
  </w:num>
  <w:num w:numId="26">
    <w:abstractNumId w:val="27"/>
  </w:num>
  <w:num w:numId="27">
    <w:abstractNumId w:val="9"/>
  </w:num>
  <w:num w:numId="28">
    <w:abstractNumId w:val="38"/>
  </w:num>
  <w:num w:numId="29">
    <w:abstractNumId w:val="40"/>
  </w:num>
  <w:num w:numId="30">
    <w:abstractNumId w:val="30"/>
  </w:num>
  <w:num w:numId="31">
    <w:abstractNumId w:val="16"/>
  </w:num>
  <w:num w:numId="32">
    <w:abstractNumId w:val="34"/>
  </w:num>
  <w:num w:numId="33">
    <w:abstractNumId w:val="11"/>
  </w:num>
  <w:num w:numId="34">
    <w:abstractNumId w:val="41"/>
  </w:num>
  <w:num w:numId="35">
    <w:abstractNumId w:val="6"/>
  </w:num>
  <w:num w:numId="36">
    <w:abstractNumId w:val="20"/>
  </w:num>
  <w:num w:numId="37">
    <w:abstractNumId w:val="4"/>
  </w:num>
  <w:num w:numId="38">
    <w:abstractNumId w:val="21"/>
  </w:num>
  <w:num w:numId="39">
    <w:abstractNumId w:val="32"/>
  </w:num>
  <w:num w:numId="40">
    <w:abstractNumId w:val="45"/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E3A"/>
    <w:rsid w:val="0000071A"/>
    <w:rsid w:val="000032DC"/>
    <w:rsid w:val="00007F92"/>
    <w:rsid w:val="00021935"/>
    <w:rsid w:val="00022087"/>
    <w:rsid w:val="00022396"/>
    <w:rsid w:val="0002381A"/>
    <w:rsid w:val="00025C81"/>
    <w:rsid w:val="00027323"/>
    <w:rsid w:val="000319A4"/>
    <w:rsid w:val="00037814"/>
    <w:rsid w:val="00037E18"/>
    <w:rsid w:val="000426CF"/>
    <w:rsid w:val="00044DC6"/>
    <w:rsid w:val="00045520"/>
    <w:rsid w:val="00047254"/>
    <w:rsid w:val="00047E5C"/>
    <w:rsid w:val="000521F1"/>
    <w:rsid w:val="00076C5A"/>
    <w:rsid w:val="000939CE"/>
    <w:rsid w:val="000A0899"/>
    <w:rsid w:val="000A1833"/>
    <w:rsid w:val="000A1D4E"/>
    <w:rsid w:val="000C5264"/>
    <w:rsid w:val="000D5143"/>
    <w:rsid w:val="000E032B"/>
    <w:rsid w:val="000E1FA9"/>
    <w:rsid w:val="000E41FE"/>
    <w:rsid w:val="000E7663"/>
    <w:rsid w:val="000F1C54"/>
    <w:rsid w:val="000F2586"/>
    <w:rsid w:val="000F2C8E"/>
    <w:rsid w:val="001010BC"/>
    <w:rsid w:val="001037B6"/>
    <w:rsid w:val="0010385E"/>
    <w:rsid w:val="00104B6D"/>
    <w:rsid w:val="00116AAC"/>
    <w:rsid w:val="00127272"/>
    <w:rsid w:val="0013502C"/>
    <w:rsid w:val="00141DB7"/>
    <w:rsid w:val="00144E07"/>
    <w:rsid w:val="001516E1"/>
    <w:rsid w:val="00162C5F"/>
    <w:rsid w:val="00164978"/>
    <w:rsid w:val="001664F7"/>
    <w:rsid w:val="0017086F"/>
    <w:rsid w:val="00171CA1"/>
    <w:rsid w:val="00185550"/>
    <w:rsid w:val="00185CCA"/>
    <w:rsid w:val="00195041"/>
    <w:rsid w:val="001A1A79"/>
    <w:rsid w:val="001B014D"/>
    <w:rsid w:val="001B274D"/>
    <w:rsid w:val="001C1926"/>
    <w:rsid w:val="001C6E24"/>
    <w:rsid w:val="001C7BC1"/>
    <w:rsid w:val="001E01DD"/>
    <w:rsid w:val="001E15CB"/>
    <w:rsid w:val="001E3B99"/>
    <w:rsid w:val="001E7D05"/>
    <w:rsid w:val="001F192C"/>
    <w:rsid w:val="001F2A85"/>
    <w:rsid w:val="001F72C3"/>
    <w:rsid w:val="0020605A"/>
    <w:rsid w:val="002119DF"/>
    <w:rsid w:val="00213AA8"/>
    <w:rsid w:val="00220476"/>
    <w:rsid w:val="00221765"/>
    <w:rsid w:val="00221E84"/>
    <w:rsid w:val="0023085D"/>
    <w:rsid w:val="002324C6"/>
    <w:rsid w:val="00240932"/>
    <w:rsid w:val="00242C12"/>
    <w:rsid w:val="00244709"/>
    <w:rsid w:val="002456F0"/>
    <w:rsid w:val="002571CC"/>
    <w:rsid w:val="00257942"/>
    <w:rsid w:val="00262CAC"/>
    <w:rsid w:val="002703E7"/>
    <w:rsid w:val="00274403"/>
    <w:rsid w:val="00281B90"/>
    <w:rsid w:val="00282826"/>
    <w:rsid w:val="002837E5"/>
    <w:rsid w:val="00286CD4"/>
    <w:rsid w:val="002900C3"/>
    <w:rsid w:val="00296930"/>
    <w:rsid w:val="002A0F52"/>
    <w:rsid w:val="002A568B"/>
    <w:rsid w:val="002B00FF"/>
    <w:rsid w:val="002B6EA9"/>
    <w:rsid w:val="002C2D9D"/>
    <w:rsid w:val="002C2F8E"/>
    <w:rsid w:val="002C59F2"/>
    <w:rsid w:val="002D2DAD"/>
    <w:rsid w:val="002E43DC"/>
    <w:rsid w:val="002F4537"/>
    <w:rsid w:val="00304F78"/>
    <w:rsid w:val="0031014F"/>
    <w:rsid w:val="00312FBC"/>
    <w:rsid w:val="00320E07"/>
    <w:rsid w:val="0032107B"/>
    <w:rsid w:val="00325CF6"/>
    <w:rsid w:val="0033579D"/>
    <w:rsid w:val="00336D6C"/>
    <w:rsid w:val="0034489D"/>
    <w:rsid w:val="00351C94"/>
    <w:rsid w:val="00365D79"/>
    <w:rsid w:val="0038043F"/>
    <w:rsid w:val="0038483A"/>
    <w:rsid w:val="00386DF7"/>
    <w:rsid w:val="00394C5D"/>
    <w:rsid w:val="003954C1"/>
    <w:rsid w:val="00396B3D"/>
    <w:rsid w:val="00396FEB"/>
    <w:rsid w:val="003A1D8E"/>
    <w:rsid w:val="003A6640"/>
    <w:rsid w:val="003A721F"/>
    <w:rsid w:val="003C0056"/>
    <w:rsid w:val="003C7E2A"/>
    <w:rsid w:val="003D01DA"/>
    <w:rsid w:val="003D2057"/>
    <w:rsid w:val="003F32BF"/>
    <w:rsid w:val="003F3C38"/>
    <w:rsid w:val="003F6799"/>
    <w:rsid w:val="00403133"/>
    <w:rsid w:val="00403595"/>
    <w:rsid w:val="00407DC8"/>
    <w:rsid w:val="0042468E"/>
    <w:rsid w:val="00431622"/>
    <w:rsid w:val="00434EF0"/>
    <w:rsid w:val="00450E01"/>
    <w:rsid w:val="00451380"/>
    <w:rsid w:val="004567CA"/>
    <w:rsid w:val="00467BC7"/>
    <w:rsid w:val="004816F4"/>
    <w:rsid w:val="004837FB"/>
    <w:rsid w:val="004912BF"/>
    <w:rsid w:val="004924FF"/>
    <w:rsid w:val="00492F22"/>
    <w:rsid w:val="00495332"/>
    <w:rsid w:val="0049590D"/>
    <w:rsid w:val="004A4C66"/>
    <w:rsid w:val="004A72BE"/>
    <w:rsid w:val="004B1702"/>
    <w:rsid w:val="004B1C87"/>
    <w:rsid w:val="004B2BC9"/>
    <w:rsid w:val="004B5993"/>
    <w:rsid w:val="004B6970"/>
    <w:rsid w:val="004C3525"/>
    <w:rsid w:val="004C42C9"/>
    <w:rsid w:val="004C65AF"/>
    <w:rsid w:val="004C7541"/>
    <w:rsid w:val="004C7FFC"/>
    <w:rsid w:val="004D4FC3"/>
    <w:rsid w:val="004D689E"/>
    <w:rsid w:val="004E3C3D"/>
    <w:rsid w:val="004E3C87"/>
    <w:rsid w:val="004E443B"/>
    <w:rsid w:val="004F0A29"/>
    <w:rsid w:val="004F2CF0"/>
    <w:rsid w:val="004F4449"/>
    <w:rsid w:val="0051032E"/>
    <w:rsid w:val="00510400"/>
    <w:rsid w:val="005115B7"/>
    <w:rsid w:val="00521BE0"/>
    <w:rsid w:val="00525E43"/>
    <w:rsid w:val="0053544F"/>
    <w:rsid w:val="00536B5C"/>
    <w:rsid w:val="00541A45"/>
    <w:rsid w:val="00541D89"/>
    <w:rsid w:val="005466A9"/>
    <w:rsid w:val="00551AD2"/>
    <w:rsid w:val="00554C6A"/>
    <w:rsid w:val="00565190"/>
    <w:rsid w:val="00566485"/>
    <w:rsid w:val="00571490"/>
    <w:rsid w:val="005805E4"/>
    <w:rsid w:val="00584300"/>
    <w:rsid w:val="005916D0"/>
    <w:rsid w:val="005917C5"/>
    <w:rsid w:val="00591B9F"/>
    <w:rsid w:val="005A0DDA"/>
    <w:rsid w:val="005A50C3"/>
    <w:rsid w:val="005B1208"/>
    <w:rsid w:val="005B2E47"/>
    <w:rsid w:val="005B31EB"/>
    <w:rsid w:val="005B585B"/>
    <w:rsid w:val="005C78AF"/>
    <w:rsid w:val="005D1419"/>
    <w:rsid w:val="005D6C0B"/>
    <w:rsid w:val="005E3BA4"/>
    <w:rsid w:val="005F2A1C"/>
    <w:rsid w:val="005F31D2"/>
    <w:rsid w:val="005F7D42"/>
    <w:rsid w:val="00603294"/>
    <w:rsid w:val="0060586C"/>
    <w:rsid w:val="00606B3D"/>
    <w:rsid w:val="006101D5"/>
    <w:rsid w:val="00624C52"/>
    <w:rsid w:val="006312AD"/>
    <w:rsid w:val="00632474"/>
    <w:rsid w:val="0063368C"/>
    <w:rsid w:val="00641462"/>
    <w:rsid w:val="006452C9"/>
    <w:rsid w:val="00652C69"/>
    <w:rsid w:val="00665CDE"/>
    <w:rsid w:val="006739A6"/>
    <w:rsid w:val="00674B00"/>
    <w:rsid w:val="006836A1"/>
    <w:rsid w:val="006849F0"/>
    <w:rsid w:val="00686A41"/>
    <w:rsid w:val="0068734D"/>
    <w:rsid w:val="006875E1"/>
    <w:rsid w:val="00693309"/>
    <w:rsid w:val="00693E73"/>
    <w:rsid w:val="00693FE4"/>
    <w:rsid w:val="006B3C93"/>
    <w:rsid w:val="006B57FE"/>
    <w:rsid w:val="006B5DD0"/>
    <w:rsid w:val="006B64F7"/>
    <w:rsid w:val="006B7717"/>
    <w:rsid w:val="006C5191"/>
    <w:rsid w:val="006D0E8E"/>
    <w:rsid w:val="006F0E3A"/>
    <w:rsid w:val="006F29CD"/>
    <w:rsid w:val="006F4C04"/>
    <w:rsid w:val="00701205"/>
    <w:rsid w:val="007042A9"/>
    <w:rsid w:val="007044CD"/>
    <w:rsid w:val="00705448"/>
    <w:rsid w:val="00705E84"/>
    <w:rsid w:val="00706164"/>
    <w:rsid w:val="00710E8F"/>
    <w:rsid w:val="007129BE"/>
    <w:rsid w:val="00721F53"/>
    <w:rsid w:val="00723DE8"/>
    <w:rsid w:val="0072472F"/>
    <w:rsid w:val="00742B65"/>
    <w:rsid w:val="007451D4"/>
    <w:rsid w:val="00767828"/>
    <w:rsid w:val="00773950"/>
    <w:rsid w:val="00774F06"/>
    <w:rsid w:val="00792A3E"/>
    <w:rsid w:val="00795DAA"/>
    <w:rsid w:val="007A4FA9"/>
    <w:rsid w:val="007A6F17"/>
    <w:rsid w:val="007C2F12"/>
    <w:rsid w:val="007C5F9E"/>
    <w:rsid w:val="007D5EF1"/>
    <w:rsid w:val="007D7015"/>
    <w:rsid w:val="007D75DB"/>
    <w:rsid w:val="007D795D"/>
    <w:rsid w:val="007F0660"/>
    <w:rsid w:val="007F69CA"/>
    <w:rsid w:val="0080253F"/>
    <w:rsid w:val="0081045D"/>
    <w:rsid w:val="00814D4A"/>
    <w:rsid w:val="0081763B"/>
    <w:rsid w:val="008236B6"/>
    <w:rsid w:val="0084456A"/>
    <w:rsid w:val="0085388B"/>
    <w:rsid w:val="00856499"/>
    <w:rsid w:val="0085660D"/>
    <w:rsid w:val="00856E0C"/>
    <w:rsid w:val="008614FE"/>
    <w:rsid w:val="00862B4D"/>
    <w:rsid w:val="00863B6D"/>
    <w:rsid w:val="00876890"/>
    <w:rsid w:val="00886BE8"/>
    <w:rsid w:val="00887459"/>
    <w:rsid w:val="008A271E"/>
    <w:rsid w:val="008C0277"/>
    <w:rsid w:val="008C45A1"/>
    <w:rsid w:val="008D1BCE"/>
    <w:rsid w:val="008D6AA8"/>
    <w:rsid w:val="008E6A62"/>
    <w:rsid w:val="008F066A"/>
    <w:rsid w:val="008F2ABA"/>
    <w:rsid w:val="008F2C29"/>
    <w:rsid w:val="008F3D9D"/>
    <w:rsid w:val="0090348F"/>
    <w:rsid w:val="0090477E"/>
    <w:rsid w:val="00904B9C"/>
    <w:rsid w:val="00910873"/>
    <w:rsid w:val="00910C4D"/>
    <w:rsid w:val="00911005"/>
    <w:rsid w:val="009170B4"/>
    <w:rsid w:val="00922ED9"/>
    <w:rsid w:val="00925E22"/>
    <w:rsid w:val="0092604B"/>
    <w:rsid w:val="00926A44"/>
    <w:rsid w:val="00934E26"/>
    <w:rsid w:val="009360FF"/>
    <w:rsid w:val="00937B8E"/>
    <w:rsid w:val="00940966"/>
    <w:rsid w:val="00946435"/>
    <w:rsid w:val="00946B17"/>
    <w:rsid w:val="009545B9"/>
    <w:rsid w:val="00961E33"/>
    <w:rsid w:val="00966128"/>
    <w:rsid w:val="009668E8"/>
    <w:rsid w:val="00974432"/>
    <w:rsid w:val="009829D7"/>
    <w:rsid w:val="00993774"/>
    <w:rsid w:val="009A0F8B"/>
    <w:rsid w:val="009A2F37"/>
    <w:rsid w:val="009A43F8"/>
    <w:rsid w:val="009A6C47"/>
    <w:rsid w:val="009B0F3C"/>
    <w:rsid w:val="009B3884"/>
    <w:rsid w:val="009B566F"/>
    <w:rsid w:val="009B7FA6"/>
    <w:rsid w:val="009C4134"/>
    <w:rsid w:val="009E5962"/>
    <w:rsid w:val="009E59FE"/>
    <w:rsid w:val="009F5EA8"/>
    <w:rsid w:val="009F6297"/>
    <w:rsid w:val="009F6B5D"/>
    <w:rsid w:val="00A0145D"/>
    <w:rsid w:val="00A031F4"/>
    <w:rsid w:val="00A06F31"/>
    <w:rsid w:val="00A120B4"/>
    <w:rsid w:val="00A120F7"/>
    <w:rsid w:val="00A31DC5"/>
    <w:rsid w:val="00A36E7A"/>
    <w:rsid w:val="00A430BF"/>
    <w:rsid w:val="00A4415A"/>
    <w:rsid w:val="00A45051"/>
    <w:rsid w:val="00A47C75"/>
    <w:rsid w:val="00A55972"/>
    <w:rsid w:val="00A569FE"/>
    <w:rsid w:val="00A56C50"/>
    <w:rsid w:val="00A6141D"/>
    <w:rsid w:val="00A7295C"/>
    <w:rsid w:val="00A74178"/>
    <w:rsid w:val="00A74460"/>
    <w:rsid w:val="00A74792"/>
    <w:rsid w:val="00A76AA2"/>
    <w:rsid w:val="00A80CBE"/>
    <w:rsid w:val="00A80CF5"/>
    <w:rsid w:val="00A825E6"/>
    <w:rsid w:val="00A831BD"/>
    <w:rsid w:val="00A866BB"/>
    <w:rsid w:val="00A87585"/>
    <w:rsid w:val="00A87CC3"/>
    <w:rsid w:val="00A91177"/>
    <w:rsid w:val="00A93024"/>
    <w:rsid w:val="00AA6460"/>
    <w:rsid w:val="00AB3762"/>
    <w:rsid w:val="00AC0B2B"/>
    <w:rsid w:val="00AC1CE5"/>
    <w:rsid w:val="00AC3DEE"/>
    <w:rsid w:val="00AC4BE7"/>
    <w:rsid w:val="00AC6531"/>
    <w:rsid w:val="00AD2442"/>
    <w:rsid w:val="00AD79DD"/>
    <w:rsid w:val="00AD7AB1"/>
    <w:rsid w:val="00AD7E77"/>
    <w:rsid w:val="00AE1F31"/>
    <w:rsid w:val="00AE31DE"/>
    <w:rsid w:val="00AF65CC"/>
    <w:rsid w:val="00B05879"/>
    <w:rsid w:val="00B06A5B"/>
    <w:rsid w:val="00B1008F"/>
    <w:rsid w:val="00B11071"/>
    <w:rsid w:val="00B130F4"/>
    <w:rsid w:val="00B137BA"/>
    <w:rsid w:val="00B1442D"/>
    <w:rsid w:val="00B1669F"/>
    <w:rsid w:val="00B21630"/>
    <w:rsid w:val="00B22F4D"/>
    <w:rsid w:val="00B23DC1"/>
    <w:rsid w:val="00B26E75"/>
    <w:rsid w:val="00B378D7"/>
    <w:rsid w:val="00B433AE"/>
    <w:rsid w:val="00B4419E"/>
    <w:rsid w:val="00B4686D"/>
    <w:rsid w:val="00B531FD"/>
    <w:rsid w:val="00B60370"/>
    <w:rsid w:val="00B62804"/>
    <w:rsid w:val="00B62DB1"/>
    <w:rsid w:val="00B70DA8"/>
    <w:rsid w:val="00B76590"/>
    <w:rsid w:val="00B84072"/>
    <w:rsid w:val="00B91BE2"/>
    <w:rsid w:val="00B93A30"/>
    <w:rsid w:val="00B955DB"/>
    <w:rsid w:val="00BA5168"/>
    <w:rsid w:val="00BB0CA3"/>
    <w:rsid w:val="00BB2E13"/>
    <w:rsid w:val="00BC169D"/>
    <w:rsid w:val="00BC4AEE"/>
    <w:rsid w:val="00BC7972"/>
    <w:rsid w:val="00BD0189"/>
    <w:rsid w:val="00BD0458"/>
    <w:rsid w:val="00BE5264"/>
    <w:rsid w:val="00BE5E2C"/>
    <w:rsid w:val="00BF010D"/>
    <w:rsid w:val="00BF08D4"/>
    <w:rsid w:val="00BF1764"/>
    <w:rsid w:val="00BF1C80"/>
    <w:rsid w:val="00BF1DBB"/>
    <w:rsid w:val="00C0034E"/>
    <w:rsid w:val="00C0711F"/>
    <w:rsid w:val="00C076FD"/>
    <w:rsid w:val="00C14C6D"/>
    <w:rsid w:val="00C22EDA"/>
    <w:rsid w:val="00C23220"/>
    <w:rsid w:val="00C23262"/>
    <w:rsid w:val="00C25137"/>
    <w:rsid w:val="00C3160C"/>
    <w:rsid w:val="00C36FF3"/>
    <w:rsid w:val="00C40176"/>
    <w:rsid w:val="00C41668"/>
    <w:rsid w:val="00C465A0"/>
    <w:rsid w:val="00C4792A"/>
    <w:rsid w:val="00C51913"/>
    <w:rsid w:val="00C60FC8"/>
    <w:rsid w:val="00C66FE0"/>
    <w:rsid w:val="00C71D79"/>
    <w:rsid w:val="00C73939"/>
    <w:rsid w:val="00C75D33"/>
    <w:rsid w:val="00C87A96"/>
    <w:rsid w:val="00C91D0B"/>
    <w:rsid w:val="00C97346"/>
    <w:rsid w:val="00CB2046"/>
    <w:rsid w:val="00CB3F7A"/>
    <w:rsid w:val="00CC281D"/>
    <w:rsid w:val="00CC3004"/>
    <w:rsid w:val="00CD4342"/>
    <w:rsid w:val="00CF3A2D"/>
    <w:rsid w:val="00CF5699"/>
    <w:rsid w:val="00CF5793"/>
    <w:rsid w:val="00CF7CAC"/>
    <w:rsid w:val="00D10BCD"/>
    <w:rsid w:val="00D164D3"/>
    <w:rsid w:val="00D272CE"/>
    <w:rsid w:val="00D30338"/>
    <w:rsid w:val="00D442E2"/>
    <w:rsid w:val="00D4648A"/>
    <w:rsid w:val="00D5576C"/>
    <w:rsid w:val="00D56E3A"/>
    <w:rsid w:val="00D57E66"/>
    <w:rsid w:val="00D625AE"/>
    <w:rsid w:val="00D66ED6"/>
    <w:rsid w:val="00D72214"/>
    <w:rsid w:val="00D83180"/>
    <w:rsid w:val="00D83ED7"/>
    <w:rsid w:val="00D92955"/>
    <w:rsid w:val="00D92FA0"/>
    <w:rsid w:val="00DA100F"/>
    <w:rsid w:val="00DB13E4"/>
    <w:rsid w:val="00DB4C85"/>
    <w:rsid w:val="00DC6996"/>
    <w:rsid w:val="00DD0B99"/>
    <w:rsid w:val="00DD4505"/>
    <w:rsid w:val="00DD687B"/>
    <w:rsid w:val="00DE0F30"/>
    <w:rsid w:val="00DE3EA9"/>
    <w:rsid w:val="00DE44ED"/>
    <w:rsid w:val="00DE707F"/>
    <w:rsid w:val="00E005DE"/>
    <w:rsid w:val="00E00C75"/>
    <w:rsid w:val="00E04266"/>
    <w:rsid w:val="00E07382"/>
    <w:rsid w:val="00E12E41"/>
    <w:rsid w:val="00E206AF"/>
    <w:rsid w:val="00E2280A"/>
    <w:rsid w:val="00E26854"/>
    <w:rsid w:val="00E3101A"/>
    <w:rsid w:val="00E31085"/>
    <w:rsid w:val="00E33B9A"/>
    <w:rsid w:val="00E3416B"/>
    <w:rsid w:val="00E3612E"/>
    <w:rsid w:val="00E50876"/>
    <w:rsid w:val="00E515D9"/>
    <w:rsid w:val="00E64068"/>
    <w:rsid w:val="00E6608B"/>
    <w:rsid w:val="00E673FB"/>
    <w:rsid w:val="00E75D79"/>
    <w:rsid w:val="00E910F5"/>
    <w:rsid w:val="00E91199"/>
    <w:rsid w:val="00E920B0"/>
    <w:rsid w:val="00EB0244"/>
    <w:rsid w:val="00EB27A4"/>
    <w:rsid w:val="00EC01DF"/>
    <w:rsid w:val="00EC2B24"/>
    <w:rsid w:val="00EC43A7"/>
    <w:rsid w:val="00ED29F7"/>
    <w:rsid w:val="00ED6989"/>
    <w:rsid w:val="00EE1915"/>
    <w:rsid w:val="00EE3FEB"/>
    <w:rsid w:val="00EE4369"/>
    <w:rsid w:val="00EE669B"/>
    <w:rsid w:val="00F038F3"/>
    <w:rsid w:val="00F0677E"/>
    <w:rsid w:val="00F13592"/>
    <w:rsid w:val="00F154B1"/>
    <w:rsid w:val="00F26ADD"/>
    <w:rsid w:val="00F2752D"/>
    <w:rsid w:val="00F336CD"/>
    <w:rsid w:val="00F36744"/>
    <w:rsid w:val="00F37252"/>
    <w:rsid w:val="00F5394A"/>
    <w:rsid w:val="00F607B9"/>
    <w:rsid w:val="00F61110"/>
    <w:rsid w:val="00F617C4"/>
    <w:rsid w:val="00F67A80"/>
    <w:rsid w:val="00F74736"/>
    <w:rsid w:val="00F76C97"/>
    <w:rsid w:val="00F86DDA"/>
    <w:rsid w:val="00F954EE"/>
    <w:rsid w:val="00F95ABE"/>
    <w:rsid w:val="00FA1321"/>
    <w:rsid w:val="00FC256D"/>
    <w:rsid w:val="00FC28A4"/>
    <w:rsid w:val="00FC4619"/>
    <w:rsid w:val="00FC4FBB"/>
    <w:rsid w:val="00FC7E48"/>
    <w:rsid w:val="00FD18D6"/>
    <w:rsid w:val="00FD4D64"/>
    <w:rsid w:val="00FE0DAB"/>
    <w:rsid w:val="00FE3989"/>
    <w:rsid w:val="00FF39ED"/>
    <w:rsid w:val="00FF3C4F"/>
    <w:rsid w:val="00FF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76AA2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A76AA2"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76AA2"/>
    <w:pPr>
      <w:keepNext/>
      <w:jc w:val="both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A76AA2"/>
    <w:pPr>
      <w:keepNext/>
      <w:ind w:left="567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76AA2"/>
    <w:pPr>
      <w:keepNext/>
      <w:ind w:firstLine="92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76AA2"/>
    <w:pPr>
      <w:keepNext/>
      <w:ind w:firstLine="1347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76AA2"/>
    <w:pPr>
      <w:keepNext/>
      <w:numPr>
        <w:ilvl w:val="12"/>
      </w:numPr>
      <w:spacing w:before="120"/>
      <w:ind w:left="567" w:hanging="567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rsid w:val="00A76AA2"/>
    <w:pPr>
      <w:keepNext/>
      <w:numPr>
        <w:ilvl w:val="12"/>
      </w:numPr>
      <w:ind w:left="567" w:hanging="567"/>
      <w:jc w:val="both"/>
      <w:outlineLvl w:val="6"/>
    </w:pPr>
    <w:rPr>
      <w:b/>
      <w:bCs/>
      <w:sz w:val="24"/>
    </w:rPr>
  </w:style>
  <w:style w:type="paragraph" w:styleId="Nagwek8">
    <w:name w:val="heading 8"/>
    <w:basedOn w:val="Normalny"/>
    <w:next w:val="Normalny"/>
    <w:qFormat/>
    <w:rsid w:val="00A76AA2"/>
    <w:pPr>
      <w:keepNext/>
      <w:ind w:left="1134" w:hanging="567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A76AA2"/>
    <w:pPr>
      <w:keepNext/>
      <w:numPr>
        <w:numId w:val="1"/>
      </w:numPr>
      <w:spacing w:before="60"/>
      <w:jc w:val="both"/>
      <w:outlineLvl w:val="8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1">
    <w:name w:val="tabulatory1"/>
    <w:basedOn w:val="Domylnaczcionkaakapitu"/>
    <w:rsid w:val="006312AD"/>
    <w:rPr>
      <w:rFonts w:cs="Times New Roman"/>
    </w:rPr>
  </w:style>
  <w:style w:type="character" w:styleId="Hipercze">
    <w:name w:val="Hyperlink"/>
    <w:basedOn w:val="Domylnaczcionkaakapitu"/>
    <w:rsid w:val="00A76AA2"/>
    <w:rPr>
      <w:color w:val="0000FF"/>
      <w:u w:val="single"/>
    </w:rPr>
  </w:style>
  <w:style w:type="paragraph" w:styleId="Nagwek">
    <w:name w:val="header"/>
    <w:basedOn w:val="Normalny"/>
    <w:rsid w:val="00A76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A76AA2"/>
    <w:rPr>
      <w:sz w:val="24"/>
      <w:lang w:val="pl-PL" w:eastAsia="pl-PL"/>
    </w:rPr>
  </w:style>
  <w:style w:type="paragraph" w:styleId="Stopka">
    <w:name w:val="footer"/>
    <w:basedOn w:val="Normalny"/>
    <w:rsid w:val="00A76A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6AA2"/>
    <w:rPr>
      <w:rFonts w:cs="Times New Roman"/>
    </w:rPr>
  </w:style>
  <w:style w:type="paragraph" w:styleId="Tekstprzypisudolnego">
    <w:name w:val="footnote text"/>
    <w:basedOn w:val="Normalny"/>
    <w:link w:val="TekstprzypisudolnegoZnak1"/>
    <w:semiHidden/>
    <w:rsid w:val="00A76AA2"/>
  </w:style>
  <w:style w:type="character" w:customStyle="1" w:styleId="TekstprzypisudolnegoZnak">
    <w:name w:val="Tekst przypisu dolnego Znak"/>
    <w:rsid w:val="00A76AA2"/>
    <w:rPr>
      <w:lang w:val="pl-PL" w:eastAsia="pl-PL"/>
    </w:rPr>
  </w:style>
  <w:style w:type="character" w:styleId="Odwoanieprzypisudolnego">
    <w:name w:val="footnote reference"/>
    <w:basedOn w:val="Domylnaczcionkaakapitu"/>
    <w:semiHidden/>
    <w:rsid w:val="00A76AA2"/>
    <w:rPr>
      <w:vertAlign w:val="superscript"/>
    </w:rPr>
  </w:style>
  <w:style w:type="paragraph" w:styleId="Tekstdymka">
    <w:name w:val="Balloon Text"/>
    <w:basedOn w:val="Normalny"/>
    <w:semiHidden/>
    <w:rsid w:val="00A76AA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A76AA2"/>
    <w:rPr>
      <w:sz w:val="16"/>
    </w:rPr>
  </w:style>
  <w:style w:type="paragraph" w:styleId="Tekstkomentarza">
    <w:name w:val="annotation text"/>
    <w:basedOn w:val="Normalny"/>
    <w:semiHidden/>
    <w:rsid w:val="00A76AA2"/>
  </w:style>
  <w:style w:type="paragraph" w:styleId="Tematkomentarza">
    <w:name w:val="annotation subject"/>
    <w:basedOn w:val="Tekstkomentarza"/>
    <w:next w:val="Tekstkomentarza"/>
    <w:semiHidden/>
    <w:rsid w:val="00A76AA2"/>
    <w:rPr>
      <w:b/>
      <w:bCs/>
    </w:rPr>
  </w:style>
  <w:style w:type="paragraph" w:styleId="Tekstprzypisukocowego">
    <w:name w:val="endnote text"/>
    <w:basedOn w:val="Normalny"/>
    <w:semiHidden/>
    <w:rsid w:val="00A76AA2"/>
  </w:style>
  <w:style w:type="character" w:styleId="Odwoanieprzypisukocowego">
    <w:name w:val="endnote reference"/>
    <w:basedOn w:val="Domylnaczcionkaakapitu"/>
    <w:semiHidden/>
    <w:rsid w:val="00A76AA2"/>
    <w:rPr>
      <w:vertAlign w:val="superscript"/>
    </w:rPr>
  </w:style>
  <w:style w:type="paragraph" w:styleId="Tekstpodstawowywcity">
    <w:name w:val="Body Text Indent"/>
    <w:basedOn w:val="Normalny"/>
    <w:link w:val="TekstpodstawowywcityZnak1"/>
    <w:rsid w:val="00A76AA2"/>
    <w:pPr>
      <w:ind w:left="567"/>
      <w:jc w:val="both"/>
    </w:pPr>
    <w:rPr>
      <w:sz w:val="24"/>
    </w:rPr>
  </w:style>
  <w:style w:type="paragraph" w:styleId="Tekstpodstawowywcity2">
    <w:name w:val="Body Text Indent 2"/>
    <w:basedOn w:val="Normalny"/>
    <w:rsid w:val="00A76AA2"/>
    <w:pPr>
      <w:numPr>
        <w:ilvl w:val="12"/>
      </w:numPr>
      <w:spacing w:before="120"/>
      <w:ind w:left="567"/>
    </w:pPr>
    <w:rPr>
      <w:sz w:val="24"/>
    </w:rPr>
  </w:style>
  <w:style w:type="paragraph" w:styleId="Tekstpodstawowywcity3">
    <w:name w:val="Body Text Indent 3"/>
    <w:basedOn w:val="Normalny"/>
    <w:rsid w:val="00A76AA2"/>
    <w:pPr>
      <w:numPr>
        <w:ilvl w:val="12"/>
      </w:numPr>
      <w:spacing w:before="120"/>
      <w:ind w:left="709" w:hanging="142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A76AA2"/>
    <w:pPr>
      <w:jc w:val="both"/>
    </w:pPr>
    <w:rPr>
      <w:sz w:val="24"/>
    </w:rPr>
  </w:style>
  <w:style w:type="paragraph" w:styleId="Tekstpodstawowy2">
    <w:name w:val="Body Text 2"/>
    <w:basedOn w:val="Normalny"/>
    <w:rsid w:val="00A76AA2"/>
    <w:pPr>
      <w:spacing w:before="60"/>
      <w:jc w:val="both"/>
    </w:pPr>
    <w:rPr>
      <w:sz w:val="26"/>
    </w:rPr>
  </w:style>
  <w:style w:type="paragraph" w:styleId="Tekstpodstawowy3">
    <w:name w:val="Body Text 3"/>
    <w:basedOn w:val="Normalny"/>
    <w:rsid w:val="00A76AA2"/>
    <w:pPr>
      <w:spacing w:line="360" w:lineRule="auto"/>
      <w:jc w:val="center"/>
    </w:pPr>
    <w:rPr>
      <w:b/>
      <w:bCs/>
      <w:sz w:val="26"/>
    </w:rPr>
  </w:style>
  <w:style w:type="paragraph" w:styleId="Tytu">
    <w:name w:val="Title"/>
    <w:basedOn w:val="Normalny"/>
    <w:qFormat/>
    <w:rsid w:val="00A76AA2"/>
    <w:pPr>
      <w:spacing w:line="360" w:lineRule="auto"/>
      <w:jc w:val="center"/>
    </w:pPr>
    <w:rPr>
      <w:b/>
      <w:bCs/>
      <w:spacing w:val="70"/>
      <w:sz w:val="26"/>
    </w:rPr>
  </w:style>
  <w:style w:type="character" w:styleId="Pogrubienie">
    <w:name w:val="Strong"/>
    <w:basedOn w:val="Domylnaczcionkaakapitu"/>
    <w:qFormat/>
    <w:rsid w:val="00A76AA2"/>
    <w:rPr>
      <w:b/>
    </w:rPr>
  </w:style>
  <w:style w:type="paragraph" w:styleId="NormalnyWeb">
    <w:name w:val="Normal (Web)"/>
    <w:basedOn w:val="Normalny"/>
    <w:uiPriority w:val="99"/>
    <w:rsid w:val="00A76AA2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333333"/>
      <w:sz w:val="18"/>
      <w:szCs w:val="18"/>
    </w:rPr>
  </w:style>
  <w:style w:type="paragraph" w:styleId="Zwykytekst">
    <w:name w:val="Plain Text"/>
    <w:basedOn w:val="Normalny"/>
    <w:rsid w:val="00A76AA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WW-Tekstpodstawowy2">
    <w:name w:val="WW-Tekst podstawowy 2"/>
    <w:basedOn w:val="Normalny"/>
    <w:rsid w:val="00A76AA2"/>
    <w:pPr>
      <w:suppressAutoHyphens/>
      <w:jc w:val="both"/>
    </w:pPr>
    <w:rPr>
      <w:rFonts w:ascii="Arial" w:hAnsi="Arial"/>
      <w:sz w:val="22"/>
    </w:rPr>
  </w:style>
  <w:style w:type="paragraph" w:customStyle="1" w:styleId="WW-Tekstpodstawowywcity2">
    <w:name w:val="WW-Tekst podstawowy wci?ty 2"/>
    <w:basedOn w:val="Normalny"/>
    <w:rsid w:val="00A76AA2"/>
    <w:pPr>
      <w:suppressAutoHyphens/>
      <w:ind w:left="1134" w:hanging="426"/>
      <w:jc w:val="both"/>
    </w:pPr>
    <w:rPr>
      <w:rFonts w:ascii="Arial" w:hAnsi="Arial"/>
      <w:sz w:val="22"/>
    </w:rPr>
  </w:style>
  <w:style w:type="paragraph" w:customStyle="1" w:styleId="WW-Listawypunktowana">
    <w:name w:val="WW-Lista wypunktowana"/>
    <w:basedOn w:val="Normalny"/>
    <w:rsid w:val="00A76AA2"/>
    <w:pPr>
      <w:suppressAutoHyphens/>
    </w:pPr>
    <w:rPr>
      <w:lang w:val="en-GB"/>
    </w:rPr>
  </w:style>
  <w:style w:type="paragraph" w:customStyle="1" w:styleId="Styl1">
    <w:name w:val="Styl1"/>
    <w:basedOn w:val="Normalny"/>
    <w:rsid w:val="00A76AA2"/>
    <w:pPr>
      <w:widowControl w:val="0"/>
      <w:overflowPunct/>
      <w:adjustRightInd/>
      <w:spacing w:before="240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WW-Absatz-Standardschriftart">
    <w:name w:val="WW-Absatz-Standardschriftart"/>
    <w:rsid w:val="00A76AA2"/>
  </w:style>
  <w:style w:type="character" w:styleId="HTML-staaszeroko">
    <w:name w:val="HTML Typewriter"/>
    <w:basedOn w:val="Domylnaczcionkaakapitu"/>
    <w:rsid w:val="00A76AA2"/>
    <w:rPr>
      <w:rFonts w:ascii="Courier New" w:hAnsi="Courier New"/>
      <w:sz w:val="20"/>
    </w:rPr>
  </w:style>
  <w:style w:type="character" w:styleId="UyteHipercze">
    <w:name w:val="FollowedHyperlink"/>
    <w:basedOn w:val="Domylnaczcionkaakapitu"/>
    <w:rsid w:val="00A76AA2"/>
    <w:rPr>
      <w:color w:val="800080"/>
      <w:u w:val="single"/>
    </w:rPr>
  </w:style>
  <w:style w:type="paragraph" w:customStyle="1" w:styleId="Portal01">
    <w:name w:val="Portal_0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2">
    <w:name w:val="Portal_2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1">
    <w:name w:val="Portal_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color w:val="808080"/>
      <w:sz w:val="36"/>
      <w:szCs w:val="36"/>
    </w:rPr>
  </w:style>
  <w:style w:type="paragraph" w:customStyle="1" w:styleId="Tekstpodstawowy31">
    <w:name w:val="Tekst podstawowy 31"/>
    <w:basedOn w:val="Normalny"/>
    <w:rsid w:val="00A76AA2"/>
    <w:pPr>
      <w:suppressAutoHyphens/>
      <w:autoSpaceDN/>
      <w:adjustRightInd/>
      <w:spacing w:after="120"/>
    </w:pPr>
    <w:rPr>
      <w:sz w:val="16"/>
      <w:szCs w:val="16"/>
      <w:lang w:eastAsia="ar-SA"/>
    </w:rPr>
  </w:style>
  <w:style w:type="paragraph" w:styleId="Lista">
    <w:name w:val="List"/>
    <w:basedOn w:val="Normalny"/>
    <w:rsid w:val="00A76AA2"/>
    <w:pPr>
      <w:widowControl w:val="0"/>
      <w:overflowPunct/>
      <w:adjustRightInd/>
      <w:ind w:left="283" w:hanging="283"/>
      <w:textAlignment w:val="auto"/>
    </w:pPr>
  </w:style>
  <w:style w:type="paragraph" w:customStyle="1" w:styleId="171">
    <w:name w:val="17 1"/>
    <w:basedOn w:val="Lista"/>
    <w:autoRedefine/>
    <w:rsid w:val="00A76AA2"/>
    <w:pPr>
      <w:widowControl/>
      <w:tabs>
        <w:tab w:val="left" w:pos="0"/>
      </w:tabs>
      <w:autoSpaceDE/>
      <w:autoSpaceDN/>
      <w:ind w:left="0" w:firstLine="0"/>
    </w:pPr>
    <w:rPr>
      <w:sz w:val="24"/>
      <w:szCs w:val="24"/>
    </w:rPr>
  </w:style>
  <w:style w:type="paragraph" w:customStyle="1" w:styleId="WW-Tekstpodstawowy3">
    <w:name w:val="WW-Tekst podstawowy 3"/>
    <w:basedOn w:val="Normalny"/>
    <w:rsid w:val="00A76AA2"/>
    <w:pPr>
      <w:suppressAutoHyphens/>
      <w:autoSpaceDN/>
      <w:adjustRightInd/>
      <w:jc w:val="both"/>
    </w:pPr>
    <w:rPr>
      <w:sz w:val="24"/>
    </w:rPr>
  </w:style>
  <w:style w:type="character" w:customStyle="1" w:styleId="lmenustartend">
    <w:name w:val="lmenustartend"/>
    <w:basedOn w:val="Domylnaczcionkaakapitu"/>
    <w:rsid w:val="00A76AA2"/>
    <w:rPr>
      <w:rFonts w:cs="Times New Roman"/>
    </w:rPr>
  </w:style>
  <w:style w:type="character" w:customStyle="1" w:styleId="oznaczenie">
    <w:name w:val="oznaczenie"/>
    <w:basedOn w:val="Domylnaczcionkaakapitu"/>
    <w:rsid w:val="00A76AA2"/>
    <w:rPr>
      <w:rFonts w:cs="Times New Roman"/>
    </w:rPr>
  </w:style>
  <w:style w:type="paragraph" w:customStyle="1" w:styleId="Akapitzlist1">
    <w:name w:val="Akapit z listą1"/>
    <w:basedOn w:val="Normalny"/>
    <w:rsid w:val="00A76AA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76AA2"/>
    <w:rPr>
      <w:rFonts w:cs="Times New Roman"/>
    </w:rPr>
  </w:style>
  <w:style w:type="character" w:customStyle="1" w:styleId="TekstpodstawowywcityZnak">
    <w:name w:val="Tekst podstawowy wcięty Znak"/>
    <w:rsid w:val="00A76AA2"/>
    <w:rPr>
      <w:sz w:val="24"/>
    </w:rPr>
  </w:style>
  <w:style w:type="paragraph" w:customStyle="1" w:styleId="WW-Domylnie">
    <w:name w:val="WW-Domyślnie"/>
    <w:rsid w:val="00A76AA2"/>
    <w:pPr>
      <w:suppressAutoHyphens/>
    </w:pPr>
    <w:rPr>
      <w:kern w:val="1"/>
      <w:sz w:val="24"/>
    </w:rPr>
  </w:style>
  <w:style w:type="paragraph" w:customStyle="1" w:styleId="Default">
    <w:name w:val="Default"/>
    <w:rsid w:val="00A76A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A76AA2"/>
    <w:pPr>
      <w:overflowPunct/>
      <w:autoSpaceDE/>
      <w:autoSpaceDN/>
      <w:adjustRightInd/>
      <w:jc w:val="both"/>
      <w:textAlignment w:val="auto"/>
    </w:pPr>
    <w:rPr>
      <w:rFonts w:ascii="Arial" w:hAnsi="Arial"/>
      <w:sz w:val="22"/>
    </w:rPr>
  </w:style>
  <w:style w:type="character" w:customStyle="1" w:styleId="tabulatory">
    <w:name w:val="tabulatory"/>
    <w:basedOn w:val="Domylnaczcionkaakapitu"/>
    <w:rsid w:val="00A76AA2"/>
    <w:rPr>
      <w:rFonts w:cs="Times New Roman"/>
    </w:rPr>
  </w:style>
  <w:style w:type="character" w:styleId="Uwydatnienie">
    <w:name w:val="Emphasis"/>
    <w:basedOn w:val="Domylnaczcionkaakapitu"/>
    <w:qFormat/>
    <w:rsid w:val="002A0F52"/>
    <w:rPr>
      <w:i/>
    </w:rPr>
  </w:style>
  <w:style w:type="character" w:customStyle="1" w:styleId="TekstprzypisudolnegoZnak1">
    <w:name w:val="Tekst przypisu dolnego Znak1"/>
    <w:link w:val="Tekstprzypisudolnego"/>
    <w:locked/>
    <w:rsid w:val="00A55972"/>
    <w:rPr>
      <w:lang w:val="pl-PL" w:eastAsia="pl-PL"/>
    </w:rPr>
  </w:style>
  <w:style w:type="character" w:customStyle="1" w:styleId="TekstpodstawowywcityZnak1">
    <w:name w:val="Tekst podstawowy wcięty Znak1"/>
    <w:link w:val="Tekstpodstawowywcity"/>
    <w:locked/>
    <w:rsid w:val="005B585B"/>
    <w:rPr>
      <w:sz w:val="24"/>
      <w:lang w:val="pl-PL" w:eastAsia="pl-PL"/>
    </w:rPr>
  </w:style>
  <w:style w:type="character" w:customStyle="1" w:styleId="TekstpodstawowyZnak">
    <w:name w:val="Tekst podstawowy Znak"/>
    <w:link w:val="Tekstpodstawowy"/>
    <w:locked/>
    <w:rsid w:val="00566485"/>
    <w:rPr>
      <w:sz w:val="24"/>
    </w:rPr>
  </w:style>
  <w:style w:type="paragraph" w:customStyle="1" w:styleId="Poprawka1">
    <w:name w:val="Poprawka1"/>
    <w:hidden/>
    <w:semiHidden/>
    <w:rsid w:val="00E31085"/>
  </w:style>
  <w:style w:type="character" w:customStyle="1" w:styleId="highlight">
    <w:name w:val="highlight"/>
    <w:basedOn w:val="Domylnaczcionkaakapitu"/>
    <w:rsid w:val="00E31085"/>
    <w:rPr>
      <w:rFonts w:cs="Times New Roman"/>
    </w:rPr>
  </w:style>
  <w:style w:type="paragraph" w:customStyle="1" w:styleId="Textbody">
    <w:name w:val="Text body"/>
    <w:basedOn w:val="Normalny"/>
    <w:rsid w:val="00536B5C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cs="DejaVu Sans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rsid w:val="009F5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E70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1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konkursu</vt:lpstr>
    </vt:vector>
  </TitlesOfParts>
  <Company>CODN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konkursu</dc:title>
  <dc:subject/>
  <dc:creator>Andrzej Jasiński</dc:creator>
  <cp:keywords/>
  <dc:description/>
  <cp:lastModifiedBy> </cp:lastModifiedBy>
  <cp:revision>2</cp:revision>
  <cp:lastPrinted>2013-01-24T08:25:00Z</cp:lastPrinted>
  <dcterms:created xsi:type="dcterms:W3CDTF">2015-01-12T08:12:00Z</dcterms:created>
  <dcterms:modified xsi:type="dcterms:W3CDTF">2015-01-12T08:12:00Z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2">
    <vt:lpwstr>+O4yaUXQhKKqAURkxwboYAjAusHXKvoHkCPYFlHnVIszbMOTmzUSqddJaPgBEpxeYxVYA6BFXlTBE5i5qvkh7c=</vt:lpwstr>
  </property>
  <property fmtid="{D5CDD505-2E9C-101B-9397-08002B2CF9AE}" pid="3" name="MAIL_MSG_ID1">
    <vt:lpwstr>UFAAhWon0ndq8EyZjvmOsX3/JpB5L7yZfHmGlNOrZ1osbnETa5HRvX5/3p/JgEePI/VLgXMa7GZJKuexA08Fpwj3ufK23tmqeXvBW1wcereuDHzmybb80W1aV4/4yLwHZDIRXUT2ZQ/OzqtT8lgykqj7YzmgJIIFEaeM7guvB++04hn9kOh3gmw12DmamW0bnnS34b5if/w9xWba8Yj0ShR/iuXjiU9Pe9mchbUp+5OlwOciDY0QvyIYS</vt:lpwstr>
  </property>
  <property fmtid="{D5CDD505-2E9C-101B-9397-08002B2CF9AE}" pid="4" name="RESPONSE_SENDER_NAME">
    <vt:lpwstr>4AAA6DouqOs9baGllntsJpLmPkyMPSgWkpm2UpEBD1jWUrfuoipJo9QX0Q==</vt:lpwstr>
  </property>
  <property fmtid="{D5CDD505-2E9C-101B-9397-08002B2CF9AE}" pid="5" name="EMAIL_OWNER_ADDRESS">
    <vt:lpwstr>ABAAJXrvhtoYpC5IYNOLOYmnCCiARRUa/VaeWJS3cdMFXVfsOH/FgcfV2dgH8egcXTLV</vt:lpwstr>
  </property>
</Properties>
</file>